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119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540"/>
        <w:gridCol w:w="541"/>
        <w:gridCol w:w="2268"/>
        <w:gridCol w:w="4394"/>
      </w:tblGrid>
      <w:tr w:rsidR="00734096" w:rsidRPr="005720D9" w14:paraId="79A39025" w14:textId="77777777" w:rsidTr="00734096">
        <w:trPr>
          <w:trHeight w:val="401"/>
        </w:trPr>
        <w:tc>
          <w:tcPr>
            <w:tcW w:w="3456" w:type="dxa"/>
            <w:vMerge w:val="restart"/>
          </w:tcPr>
          <w:p w14:paraId="48DEF1FE" w14:textId="77777777" w:rsidR="00734096" w:rsidRDefault="00734096" w:rsidP="00B87971">
            <w:pPr>
              <w:jc w:val="right"/>
              <w:rPr>
                <w:rFonts w:ascii="Helvetica" w:hAnsi="Helvetica"/>
                <w:color w:val="31849B" w:themeColor="accent5" w:themeShade="BF"/>
                <w:sz w:val="36"/>
                <w:szCs w:val="36"/>
              </w:rPr>
            </w:pPr>
            <w:r>
              <w:rPr>
                <w:rFonts w:ascii="Helvetica" w:hAnsi="Helvetica"/>
                <w:b/>
                <w:noProof/>
                <w:sz w:val="22"/>
                <w:szCs w:val="22"/>
              </w:rPr>
              <w:drawing>
                <wp:inline distT="0" distB="0" distL="0" distR="0" wp14:anchorId="27577531" wp14:editId="6137A8F9">
                  <wp:extent cx="2013263" cy="2857215"/>
                  <wp:effectExtent l="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werbungsfoto_cv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3464" cy="285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730EA">
              <w:rPr>
                <w:rFonts w:ascii="Helvetica" w:hAnsi="Helvetica"/>
                <w:color w:val="31849B" w:themeColor="accent5" w:themeShade="BF"/>
                <w:sz w:val="36"/>
                <w:szCs w:val="36"/>
              </w:rPr>
              <w:t xml:space="preserve"> </w:t>
            </w:r>
          </w:p>
          <w:p w14:paraId="2BF685F3" w14:textId="77777777" w:rsidR="00734096" w:rsidRDefault="00734096" w:rsidP="00B87971">
            <w:pPr>
              <w:jc w:val="right"/>
              <w:rPr>
                <w:rFonts w:ascii="Helvetica" w:hAnsi="Helvetica"/>
                <w:color w:val="31849B" w:themeColor="accent5" w:themeShade="BF"/>
                <w:sz w:val="36"/>
                <w:szCs w:val="36"/>
              </w:rPr>
            </w:pPr>
          </w:p>
          <w:p w14:paraId="2B7D8B9A" w14:textId="77777777" w:rsidR="00734096" w:rsidRPr="007730EA" w:rsidRDefault="00734096" w:rsidP="00B87971">
            <w:pPr>
              <w:jc w:val="right"/>
              <w:rPr>
                <w:rFonts w:ascii="Helvetica" w:hAnsi="Helvetica"/>
                <w:color w:val="31849B" w:themeColor="accent5" w:themeShade="BF"/>
                <w:sz w:val="36"/>
                <w:szCs w:val="36"/>
              </w:rPr>
            </w:pPr>
            <w:r w:rsidRPr="007730EA">
              <w:rPr>
                <w:rFonts w:ascii="Helvetica" w:hAnsi="Helvetica"/>
                <w:color w:val="31849B" w:themeColor="accent5" w:themeShade="BF"/>
                <w:sz w:val="36"/>
                <w:szCs w:val="36"/>
              </w:rPr>
              <w:t>SABINE</w:t>
            </w:r>
          </w:p>
          <w:p w14:paraId="152679A5" w14:textId="77777777" w:rsidR="00734096" w:rsidRDefault="00734096" w:rsidP="00B87971">
            <w:pPr>
              <w:jc w:val="right"/>
              <w:rPr>
                <w:rFonts w:ascii="Helvetica" w:hAnsi="Helvetica"/>
                <w:color w:val="31849B" w:themeColor="accent5" w:themeShade="BF"/>
                <w:sz w:val="36"/>
                <w:szCs w:val="36"/>
              </w:rPr>
            </w:pPr>
            <w:r w:rsidRPr="007730EA">
              <w:rPr>
                <w:rFonts w:ascii="Helvetica" w:hAnsi="Helvetica"/>
                <w:color w:val="31849B" w:themeColor="accent5" w:themeShade="BF"/>
                <w:sz w:val="36"/>
                <w:szCs w:val="36"/>
              </w:rPr>
              <w:t>MUSTERMANN</w:t>
            </w:r>
          </w:p>
          <w:p w14:paraId="5CBB1D8D" w14:textId="77777777" w:rsidR="00734096" w:rsidRDefault="00734096" w:rsidP="00B87971">
            <w:pPr>
              <w:jc w:val="right"/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</w:p>
          <w:p w14:paraId="0015590E" w14:textId="77777777" w:rsidR="00734096" w:rsidRPr="00B87971" w:rsidRDefault="00734096" w:rsidP="00B87971">
            <w:pPr>
              <w:jc w:val="right"/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>
              <w:rPr>
                <w:rFonts w:ascii="Helvetica" w:hAnsi="Helvetica"/>
                <w:color w:val="000000" w:themeColor="text1"/>
                <w:sz w:val="22"/>
                <w:szCs w:val="22"/>
              </w:rPr>
              <w:t>Angestrebte Position</w:t>
            </w:r>
          </w:p>
          <w:p w14:paraId="3EA249F5" w14:textId="77777777" w:rsidR="00734096" w:rsidRDefault="00734096" w:rsidP="00B87971">
            <w:pPr>
              <w:jc w:val="right"/>
              <w:rPr>
                <w:rFonts w:ascii="Helvetica" w:hAnsi="Helvetica"/>
                <w:b/>
                <w:sz w:val="22"/>
                <w:szCs w:val="22"/>
              </w:rPr>
            </w:pPr>
            <w:r>
              <w:rPr>
                <w:rFonts w:ascii="Helvetica" w:hAnsi="Helvetica"/>
                <w:b/>
                <w:sz w:val="22"/>
                <w:szCs w:val="22"/>
              </w:rPr>
              <w:t xml:space="preserve">Key </w:t>
            </w:r>
            <w:r w:rsidRPr="00B87971">
              <w:rPr>
                <w:rFonts w:ascii="Helvetica" w:hAnsi="Helvetica"/>
                <w:b/>
                <w:sz w:val="22"/>
                <w:szCs w:val="22"/>
              </w:rPr>
              <w:t>Account Managerin</w:t>
            </w:r>
          </w:p>
          <w:p w14:paraId="1558ED76" w14:textId="77777777" w:rsidR="00734096" w:rsidRDefault="00734096" w:rsidP="00C44148">
            <w:pPr>
              <w:jc w:val="right"/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  <w:p w14:paraId="0F9A8E4E" w14:textId="77777777" w:rsidR="00734096" w:rsidRDefault="00734096" w:rsidP="00C44148">
            <w:pPr>
              <w:jc w:val="right"/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  <w:p w14:paraId="54F93F50" w14:textId="68EADE24" w:rsidR="00734096" w:rsidRPr="00C44148" w:rsidRDefault="00734096" w:rsidP="00C44148">
            <w:pPr>
              <w:jc w:val="right"/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  <w:r w:rsidRPr="00B87971"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  <w:t>PERSÖNLICHE DATEN</w:t>
            </w:r>
          </w:p>
        </w:tc>
        <w:tc>
          <w:tcPr>
            <w:tcW w:w="1081" w:type="dxa"/>
            <w:gridSpan w:val="2"/>
          </w:tcPr>
          <w:p w14:paraId="6638EEB9" w14:textId="7012052F" w:rsidR="00734096" w:rsidRDefault="00734096" w:rsidP="00806907">
            <w:pPr>
              <w:jc w:val="center"/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  <w:r>
              <w:rPr>
                <w:rFonts w:ascii="Helvetica" w:hAnsi="Helvetica"/>
                <w:noProof/>
                <w:color w:val="31849B" w:themeColor="accent5" w:themeShade="BF"/>
                <w:sz w:val="22"/>
                <w:szCs w:val="22"/>
              </w:rPr>
              <w:drawing>
                <wp:inline distT="0" distB="0" distL="0" distR="0" wp14:anchorId="7C1AEAD1" wp14:editId="09872BE6">
                  <wp:extent cx="432387" cy="432387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schirmfoto 2016-06-26 um 12.48.48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702" cy="4327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43B9A999" w14:textId="77777777" w:rsidR="00734096" w:rsidRPr="00C44148" w:rsidRDefault="00734096" w:rsidP="00801D2F">
            <w:pPr>
              <w:rPr>
                <w:rFonts w:ascii="Helvetica" w:hAnsi="Helvetica"/>
                <w:color w:val="31849B" w:themeColor="accent5" w:themeShade="BF"/>
                <w:sz w:val="12"/>
                <w:szCs w:val="12"/>
              </w:rPr>
            </w:pPr>
          </w:p>
          <w:p w14:paraId="68CF92EF" w14:textId="77777777" w:rsidR="00734096" w:rsidRDefault="00734096" w:rsidP="00801D2F">
            <w:pPr>
              <w:rPr>
                <w:rFonts w:ascii="Helvetica" w:hAnsi="Helvetica"/>
                <w:color w:val="31849B" w:themeColor="accent5" w:themeShade="BF"/>
                <w:sz w:val="30"/>
                <w:szCs w:val="30"/>
              </w:rPr>
            </w:pPr>
            <w:r w:rsidRPr="00B87971">
              <w:rPr>
                <w:rFonts w:ascii="Helvetica" w:hAnsi="Helvetica"/>
                <w:color w:val="31849B" w:themeColor="accent5" w:themeShade="BF"/>
                <w:sz w:val="30"/>
                <w:szCs w:val="30"/>
              </w:rPr>
              <w:t>BERUFLICHER WERDEGANG</w:t>
            </w:r>
          </w:p>
          <w:p w14:paraId="2F62BAC3" w14:textId="6F6BA3A1" w:rsidR="00734096" w:rsidRPr="00B87971" w:rsidRDefault="00734096" w:rsidP="00801D2F">
            <w:pPr>
              <w:rPr>
                <w:rFonts w:ascii="Helvetica" w:hAnsi="Helvetica"/>
                <w:sz w:val="30"/>
                <w:szCs w:val="30"/>
              </w:rPr>
            </w:pPr>
          </w:p>
        </w:tc>
      </w:tr>
      <w:tr w:rsidR="00734096" w:rsidRPr="005720D9" w14:paraId="5B6A1F7A" w14:textId="77777777" w:rsidTr="00734096">
        <w:trPr>
          <w:trHeight w:val="83"/>
        </w:trPr>
        <w:tc>
          <w:tcPr>
            <w:tcW w:w="3456" w:type="dxa"/>
            <w:vMerge/>
          </w:tcPr>
          <w:p w14:paraId="0B15B0A2" w14:textId="77777777" w:rsidR="00734096" w:rsidRDefault="00734096" w:rsidP="00F85B62">
            <w:pPr>
              <w:rPr>
                <w:rFonts w:ascii="Helvetica" w:hAnsi="Helvetica"/>
                <w:b/>
                <w:noProof/>
                <w:sz w:val="22"/>
                <w:szCs w:val="22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5C0D8099" w14:textId="77777777" w:rsidR="00734096" w:rsidRDefault="00734096" w:rsidP="00B54E66">
            <w:pPr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14:paraId="5A25E049" w14:textId="1E591F2B" w:rsidR="00734096" w:rsidRDefault="00734096" w:rsidP="00B54E66">
            <w:pPr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1391E5" w14:textId="2364ADAA" w:rsidR="00734096" w:rsidRPr="00B87971" w:rsidRDefault="00734096" w:rsidP="00801D2F">
            <w:pPr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  <w:r w:rsidRPr="00B87971">
              <w:rPr>
                <w:rFonts w:ascii="Helvetica" w:hAnsi="Helvetica"/>
                <w:color w:val="000000" w:themeColor="text1"/>
                <w:sz w:val="22"/>
                <w:szCs w:val="22"/>
              </w:rPr>
              <w:t>MM/JJJJ – MM/JJJJ</w:t>
            </w:r>
          </w:p>
        </w:tc>
        <w:tc>
          <w:tcPr>
            <w:tcW w:w="4394" w:type="dxa"/>
          </w:tcPr>
          <w:p w14:paraId="169CF422" w14:textId="3D164F25" w:rsidR="00734096" w:rsidRPr="00B87971" w:rsidRDefault="00734096" w:rsidP="00801D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Light" w:hAnsi="Helvetica Light" w:cs="Helvetica Light"/>
                <w:color w:val="000000"/>
                <w:sz w:val="22"/>
                <w:szCs w:val="22"/>
              </w:rPr>
            </w:pPr>
            <w:r w:rsidRPr="00B87971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LOREM IPSUM</w:t>
            </w:r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br/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Lorem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ipsum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dolor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sit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amet</w:t>
            </w:r>
            <w:proofErr w:type="spellEnd"/>
          </w:p>
          <w:p w14:paraId="7A1A3B84" w14:textId="68672733" w:rsidR="00734096" w:rsidRPr="00B87971" w:rsidRDefault="00734096" w:rsidP="00801D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Light" w:hAnsi="Helvetica Light" w:cs="Helvetica Light"/>
                <w:color w:val="000000"/>
                <w:sz w:val="22"/>
                <w:szCs w:val="22"/>
              </w:rPr>
            </w:pPr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consetetur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sadipscing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elitr</w:t>
            </w:r>
            <w:proofErr w:type="spellEnd"/>
          </w:p>
        </w:tc>
      </w:tr>
      <w:tr w:rsidR="00734096" w:rsidRPr="005720D9" w14:paraId="61B0A5EA" w14:textId="77777777" w:rsidTr="00734096">
        <w:trPr>
          <w:trHeight w:val="888"/>
        </w:trPr>
        <w:tc>
          <w:tcPr>
            <w:tcW w:w="3456" w:type="dxa"/>
            <w:vMerge/>
          </w:tcPr>
          <w:p w14:paraId="65A4A0DF" w14:textId="77777777" w:rsidR="00734096" w:rsidRDefault="00734096" w:rsidP="00F85B62">
            <w:pPr>
              <w:rPr>
                <w:rFonts w:ascii="Helvetica" w:hAnsi="Helvetica"/>
                <w:b/>
                <w:noProof/>
                <w:sz w:val="22"/>
                <w:szCs w:val="22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3A385672" w14:textId="77777777" w:rsidR="00734096" w:rsidRDefault="00734096" w:rsidP="00B54E66">
            <w:pPr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14:paraId="77BC740F" w14:textId="4A79B598" w:rsidR="00734096" w:rsidRDefault="00734096" w:rsidP="00B54E66">
            <w:pPr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A32A380" w14:textId="77777777" w:rsidR="00734096" w:rsidRPr="00B87971" w:rsidRDefault="00734096" w:rsidP="00801D2F">
            <w:pPr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  <w:r w:rsidRPr="00B87971">
              <w:rPr>
                <w:rFonts w:ascii="Helvetica" w:hAnsi="Helvetica"/>
                <w:color w:val="000000" w:themeColor="text1"/>
                <w:sz w:val="22"/>
                <w:szCs w:val="22"/>
              </w:rPr>
              <w:t>MM/JJJJ – MM/JJJJ</w:t>
            </w:r>
          </w:p>
          <w:p w14:paraId="7407EBE0" w14:textId="77777777" w:rsidR="00734096" w:rsidRPr="00B87971" w:rsidRDefault="00734096" w:rsidP="004D49F6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</w:p>
        </w:tc>
        <w:tc>
          <w:tcPr>
            <w:tcW w:w="4394" w:type="dxa"/>
          </w:tcPr>
          <w:p w14:paraId="5CDF34F0" w14:textId="77777777" w:rsidR="00734096" w:rsidRPr="00B87971" w:rsidRDefault="00734096" w:rsidP="00801D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 w:rsidRPr="00B87971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LOREM IPSUM</w:t>
            </w:r>
          </w:p>
          <w:p w14:paraId="79FEBE04" w14:textId="77777777" w:rsidR="00734096" w:rsidRPr="00B87971" w:rsidRDefault="00734096" w:rsidP="00801D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Light" w:hAnsi="Helvetica Light" w:cs="Helvetica Light"/>
                <w:color w:val="000000"/>
                <w:sz w:val="22"/>
                <w:szCs w:val="22"/>
              </w:rPr>
            </w:pP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Lorem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ipsum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dolor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sit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amet</w:t>
            </w:r>
            <w:proofErr w:type="spellEnd"/>
          </w:p>
          <w:p w14:paraId="13BD569E" w14:textId="3CCC8FB2" w:rsidR="00734096" w:rsidRPr="00B87971" w:rsidRDefault="00734096" w:rsidP="00801D2F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consetetur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sadipscing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elitr</w:t>
            </w:r>
            <w:proofErr w:type="spellEnd"/>
          </w:p>
        </w:tc>
      </w:tr>
      <w:tr w:rsidR="00734096" w:rsidRPr="005720D9" w14:paraId="2C813843" w14:textId="77777777" w:rsidTr="00734096">
        <w:trPr>
          <w:trHeight w:val="714"/>
        </w:trPr>
        <w:tc>
          <w:tcPr>
            <w:tcW w:w="3456" w:type="dxa"/>
            <w:vMerge/>
          </w:tcPr>
          <w:p w14:paraId="50D9FCE4" w14:textId="77777777" w:rsidR="00734096" w:rsidRDefault="00734096" w:rsidP="00F85B62">
            <w:pPr>
              <w:rPr>
                <w:rFonts w:ascii="Helvetica" w:hAnsi="Helvetica"/>
                <w:b/>
                <w:noProof/>
                <w:sz w:val="22"/>
                <w:szCs w:val="22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42FBA1C4" w14:textId="77777777" w:rsidR="00734096" w:rsidRDefault="00734096" w:rsidP="00B54E66">
            <w:pPr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14:paraId="55C78C78" w14:textId="6B1FEE08" w:rsidR="00734096" w:rsidRDefault="00734096" w:rsidP="00B54E66">
            <w:pPr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0D6DA54" w14:textId="5E0562FB" w:rsidR="00734096" w:rsidRPr="00B87971" w:rsidRDefault="00734096" w:rsidP="00801D2F">
            <w:pPr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  <w:r w:rsidRPr="00B87971">
              <w:rPr>
                <w:rFonts w:ascii="Helvetica" w:hAnsi="Helvetica"/>
                <w:color w:val="000000" w:themeColor="text1"/>
                <w:sz w:val="22"/>
                <w:szCs w:val="22"/>
              </w:rPr>
              <w:t>MM/JJJJ – MM/JJJJ</w:t>
            </w:r>
          </w:p>
        </w:tc>
        <w:tc>
          <w:tcPr>
            <w:tcW w:w="4394" w:type="dxa"/>
          </w:tcPr>
          <w:p w14:paraId="1A7A8718" w14:textId="77777777" w:rsidR="00734096" w:rsidRPr="00B87971" w:rsidRDefault="00734096" w:rsidP="00801D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Light" w:hAnsi="Helvetica Light" w:cs="Helvetica Light"/>
                <w:color w:val="000000"/>
                <w:sz w:val="22"/>
                <w:szCs w:val="22"/>
              </w:rPr>
            </w:pPr>
            <w:r w:rsidRPr="00B87971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LOREM IPSUM</w:t>
            </w:r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</w:p>
          <w:p w14:paraId="4A2494CF" w14:textId="699D6128" w:rsidR="00734096" w:rsidRPr="00B87971" w:rsidRDefault="00734096" w:rsidP="00801D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Light" w:hAnsi="Helvetica Light" w:cs="Helvetica Light"/>
                <w:color w:val="000000"/>
                <w:sz w:val="22"/>
                <w:szCs w:val="22"/>
              </w:rPr>
            </w:pP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Lorem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ipsum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dolor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sit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amet</w:t>
            </w:r>
            <w:proofErr w:type="spellEnd"/>
          </w:p>
          <w:p w14:paraId="3AFFA910" w14:textId="77777777" w:rsidR="00734096" w:rsidRPr="00B87971" w:rsidRDefault="00734096" w:rsidP="00801D2F">
            <w:pPr>
              <w:rPr>
                <w:rFonts w:ascii="Helvetica Light" w:hAnsi="Helvetica Light" w:cs="Helvetica Light"/>
                <w:color w:val="000000"/>
                <w:sz w:val="22"/>
                <w:szCs w:val="22"/>
              </w:rPr>
            </w:pPr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consetetur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sadipscing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elitr</w:t>
            </w:r>
            <w:proofErr w:type="spellEnd"/>
          </w:p>
          <w:p w14:paraId="6364C909" w14:textId="7E5DD874" w:rsidR="00734096" w:rsidRPr="00B87971" w:rsidRDefault="00734096" w:rsidP="00801D2F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</w:p>
        </w:tc>
      </w:tr>
      <w:tr w:rsidR="00734096" w:rsidRPr="005720D9" w14:paraId="73802547" w14:textId="77777777" w:rsidTr="00734096">
        <w:trPr>
          <w:trHeight w:val="498"/>
        </w:trPr>
        <w:tc>
          <w:tcPr>
            <w:tcW w:w="3456" w:type="dxa"/>
            <w:vMerge/>
          </w:tcPr>
          <w:p w14:paraId="19DBFA45" w14:textId="77777777" w:rsidR="00734096" w:rsidRDefault="00734096" w:rsidP="00F85B62">
            <w:pPr>
              <w:rPr>
                <w:rFonts w:ascii="Helvetica" w:hAnsi="Helvetica"/>
                <w:b/>
                <w:noProof/>
                <w:sz w:val="22"/>
                <w:szCs w:val="22"/>
              </w:rPr>
            </w:pPr>
          </w:p>
        </w:tc>
        <w:tc>
          <w:tcPr>
            <w:tcW w:w="1081" w:type="dxa"/>
            <w:gridSpan w:val="2"/>
          </w:tcPr>
          <w:p w14:paraId="271CE336" w14:textId="7CED8421" w:rsidR="00734096" w:rsidRDefault="00734096" w:rsidP="00071DDC">
            <w:pPr>
              <w:jc w:val="center"/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  <w:r>
              <w:rPr>
                <w:rFonts w:ascii="Helvetica" w:hAnsi="Helvetica"/>
                <w:noProof/>
                <w:color w:val="31849B" w:themeColor="accent5" w:themeShade="BF"/>
                <w:sz w:val="22"/>
                <w:szCs w:val="22"/>
              </w:rPr>
              <w:drawing>
                <wp:inline distT="0" distB="0" distL="0" distR="0" wp14:anchorId="3EF2D0FC" wp14:editId="04483C13">
                  <wp:extent cx="432387" cy="432387"/>
                  <wp:effectExtent l="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schirmfoto 2016-06-26 um 12.49.0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387" cy="432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7145C80F" w14:textId="77777777" w:rsidR="00734096" w:rsidRPr="00806907" w:rsidRDefault="00734096" w:rsidP="00801D2F">
            <w:pPr>
              <w:rPr>
                <w:rFonts w:ascii="Helvetica" w:hAnsi="Helvetica"/>
                <w:color w:val="31849B" w:themeColor="accent5" w:themeShade="BF"/>
                <w:sz w:val="12"/>
                <w:szCs w:val="12"/>
              </w:rPr>
            </w:pPr>
          </w:p>
          <w:p w14:paraId="7E44CA64" w14:textId="77777777" w:rsidR="00734096" w:rsidRDefault="00734096" w:rsidP="00801D2F">
            <w:pPr>
              <w:rPr>
                <w:rFonts w:ascii="Helvetica" w:hAnsi="Helvetica"/>
                <w:color w:val="31849B" w:themeColor="accent5" w:themeShade="BF"/>
                <w:sz w:val="30"/>
                <w:szCs w:val="30"/>
              </w:rPr>
            </w:pPr>
            <w:r w:rsidRPr="00B87971">
              <w:rPr>
                <w:rFonts w:ascii="Helvetica" w:hAnsi="Helvetica"/>
                <w:color w:val="31849B" w:themeColor="accent5" w:themeShade="BF"/>
                <w:sz w:val="30"/>
                <w:szCs w:val="30"/>
              </w:rPr>
              <w:t>AUSBILDUNG</w:t>
            </w:r>
          </w:p>
          <w:p w14:paraId="1A4566A9" w14:textId="0DCE979F" w:rsidR="00734096" w:rsidRPr="00B87971" w:rsidRDefault="00734096" w:rsidP="00801D2F">
            <w:pPr>
              <w:rPr>
                <w:rFonts w:ascii="Helvetica" w:hAnsi="Helvetica"/>
                <w:color w:val="000000" w:themeColor="text1"/>
                <w:sz w:val="30"/>
                <w:szCs w:val="30"/>
              </w:rPr>
            </w:pPr>
          </w:p>
        </w:tc>
      </w:tr>
      <w:tr w:rsidR="00734096" w:rsidRPr="005720D9" w14:paraId="0189B976" w14:textId="77777777" w:rsidTr="00734096">
        <w:trPr>
          <w:trHeight w:val="710"/>
        </w:trPr>
        <w:tc>
          <w:tcPr>
            <w:tcW w:w="3456" w:type="dxa"/>
            <w:vMerge/>
          </w:tcPr>
          <w:p w14:paraId="1623045D" w14:textId="77777777" w:rsidR="00734096" w:rsidRDefault="00734096" w:rsidP="00F85B62">
            <w:pPr>
              <w:rPr>
                <w:rFonts w:ascii="Helvetica" w:hAnsi="Helvetica"/>
                <w:b/>
                <w:noProof/>
                <w:sz w:val="22"/>
                <w:szCs w:val="22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008019B2" w14:textId="77777777" w:rsidR="00734096" w:rsidRDefault="00734096" w:rsidP="00B54E66">
            <w:pPr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14:paraId="586B2918" w14:textId="107C02B2" w:rsidR="00734096" w:rsidRDefault="00734096" w:rsidP="00B54E66">
            <w:pPr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63C5A83" w14:textId="22362DFC" w:rsidR="00734096" w:rsidRPr="00B87971" w:rsidRDefault="00734096" w:rsidP="00801D2F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B87971">
              <w:rPr>
                <w:rFonts w:ascii="Helvetica" w:hAnsi="Helvetica"/>
                <w:color w:val="000000" w:themeColor="text1"/>
                <w:sz w:val="22"/>
                <w:szCs w:val="22"/>
              </w:rPr>
              <w:t>MM/JJJJ – MM/JJJJ</w:t>
            </w:r>
          </w:p>
        </w:tc>
        <w:tc>
          <w:tcPr>
            <w:tcW w:w="4394" w:type="dxa"/>
          </w:tcPr>
          <w:p w14:paraId="09CD8E80" w14:textId="77777777" w:rsidR="00734096" w:rsidRPr="00B87971" w:rsidRDefault="00734096" w:rsidP="00801D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Light" w:hAnsi="Helvetica Light" w:cs="Helvetica Light"/>
                <w:color w:val="000000"/>
                <w:sz w:val="22"/>
                <w:szCs w:val="22"/>
              </w:rPr>
            </w:pPr>
            <w:r w:rsidRPr="00B87971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LOREM IPSUM</w:t>
            </w:r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</w:p>
          <w:p w14:paraId="2DE07548" w14:textId="77777777" w:rsidR="00734096" w:rsidRPr="00B87971" w:rsidRDefault="00734096" w:rsidP="00801D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Light" w:hAnsi="Helvetica Light" w:cs="Helvetica Light"/>
                <w:color w:val="000000"/>
                <w:sz w:val="22"/>
                <w:szCs w:val="22"/>
              </w:rPr>
            </w:pP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Lorem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ipsum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dolor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sit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amet</w:t>
            </w:r>
            <w:proofErr w:type="spellEnd"/>
          </w:p>
          <w:p w14:paraId="4D73D16E" w14:textId="77777777" w:rsidR="00734096" w:rsidRDefault="00734096" w:rsidP="00801D2F">
            <w:pPr>
              <w:rPr>
                <w:rFonts w:ascii="Helvetica Light" w:hAnsi="Helvetica Light" w:cs="Helvetica Light"/>
                <w:color w:val="000000"/>
                <w:sz w:val="22"/>
                <w:szCs w:val="22"/>
              </w:rPr>
            </w:pPr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consetetur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sadipscing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elitr</w:t>
            </w:r>
            <w:proofErr w:type="spellEnd"/>
          </w:p>
          <w:p w14:paraId="2214583C" w14:textId="17000827" w:rsidR="00734096" w:rsidRPr="00B87971" w:rsidRDefault="00734096" w:rsidP="00801D2F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</w:p>
        </w:tc>
      </w:tr>
      <w:tr w:rsidR="00734096" w:rsidRPr="005720D9" w14:paraId="3A019EA9" w14:textId="77777777" w:rsidTr="00734096">
        <w:trPr>
          <w:trHeight w:val="710"/>
        </w:trPr>
        <w:tc>
          <w:tcPr>
            <w:tcW w:w="3456" w:type="dxa"/>
            <w:vMerge/>
          </w:tcPr>
          <w:p w14:paraId="1B9C982B" w14:textId="77777777" w:rsidR="00734096" w:rsidRDefault="00734096" w:rsidP="00F85B62">
            <w:pPr>
              <w:rPr>
                <w:rFonts w:ascii="Helvetica" w:hAnsi="Helvetica"/>
                <w:b/>
                <w:noProof/>
                <w:sz w:val="22"/>
                <w:szCs w:val="22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71F649D9" w14:textId="77777777" w:rsidR="00734096" w:rsidRDefault="00734096" w:rsidP="00B54E66">
            <w:pPr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14:paraId="61867B38" w14:textId="7E613334" w:rsidR="00734096" w:rsidRDefault="00734096" w:rsidP="00B54E66">
            <w:pPr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5F89502" w14:textId="138ED353" w:rsidR="00734096" w:rsidRPr="00B87971" w:rsidRDefault="00734096" w:rsidP="00801D2F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B87971">
              <w:rPr>
                <w:rFonts w:ascii="Helvetica" w:hAnsi="Helvetica"/>
                <w:color w:val="000000" w:themeColor="text1"/>
                <w:sz w:val="22"/>
                <w:szCs w:val="22"/>
              </w:rPr>
              <w:t>MM/JJJJ – MM/JJJJ</w:t>
            </w:r>
          </w:p>
        </w:tc>
        <w:tc>
          <w:tcPr>
            <w:tcW w:w="4394" w:type="dxa"/>
          </w:tcPr>
          <w:p w14:paraId="77456E19" w14:textId="77777777" w:rsidR="00734096" w:rsidRPr="00B87971" w:rsidRDefault="00734096" w:rsidP="00801D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Light" w:hAnsi="Helvetica Light" w:cs="Helvetica Light"/>
                <w:color w:val="000000"/>
                <w:sz w:val="22"/>
                <w:szCs w:val="22"/>
              </w:rPr>
            </w:pPr>
            <w:r w:rsidRPr="00B87971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LOREM IPSUM</w:t>
            </w:r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</w:p>
          <w:p w14:paraId="3D9D9C2F" w14:textId="77777777" w:rsidR="00734096" w:rsidRPr="00B87971" w:rsidRDefault="00734096" w:rsidP="00801D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Light" w:hAnsi="Helvetica Light" w:cs="Helvetica Light"/>
                <w:color w:val="000000"/>
                <w:sz w:val="22"/>
                <w:szCs w:val="22"/>
              </w:rPr>
            </w:pP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Lorem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ipsum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dolor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sit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amet</w:t>
            </w:r>
            <w:proofErr w:type="spellEnd"/>
          </w:p>
          <w:p w14:paraId="7F31F143" w14:textId="567AA640" w:rsidR="00734096" w:rsidRPr="00B87971" w:rsidRDefault="00734096" w:rsidP="00801D2F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consetetur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sadipscing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elitr</w:t>
            </w:r>
            <w:proofErr w:type="spellEnd"/>
            <w:r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br/>
            </w:r>
          </w:p>
        </w:tc>
      </w:tr>
      <w:tr w:rsidR="00734096" w:rsidRPr="005720D9" w14:paraId="5AC84061" w14:textId="77777777" w:rsidTr="00734096">
        <w:trPr>
          <w:trHeight w:val="710"/>
        </w:trPr>
        <w:tc>
          <w:tcPr>
            <w:tcW w:w="3456" w:type="dxa"/>
            <w:vMerge/>
          </w:tcPr>
          <w:p w14:paraId="6B309508" w14:textId="77777777" w:rsidR="00734096" w:rsidRDefault="00734096" w:rsidP="00F85B62">
            <w:pPr>
              <w:rPr>
                <w:rFonts w:ascii="Helvetica" w:hAnsi="Helvetica"/>
                <w:b/>
                <w:noProof/>
                <w:sz w:val="22"/>
                <w:szCs w:val="22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4353BC07" w14:textId="77777777" w:rsidR="00734096" w:rsidRDefault="00734096" w:rsidP="00B54E66">
            <w:pPr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14:paraId="41D2335D" w14:textId="14F2D7F6" w:rsidR="00734096" w:rsidRDefault="00734096" w:rsidP="00B54E66">
            <w:pPr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CFA10A8" w14:textId="668AD083" w:rsidR="00734096" w:rsidRPr="00B87971" w:rsidRDefault="00734096" w:rsidP="00801D2F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B87971">
              <w:rPr>
                <w:rFonts w:ascii="Helvetica" w:hAnsi="Helvetica"/>
                <w:color w:val="000000" w:themeColor="text1"/>
                <w:sz w:val="22"/>
                <w:szCs w:val="22"/>
              </w:rPr>
              <w:t>MM/JJJJ – MM/JJJJ</w:t>
            </w:r>
          </w:p>
        </w:tc>
        <w:tc>
          <w:tcPr>
            <w:tcW w:w="4394" w:type="dxa"/>
          </w:tcPr>
          <w:p w14:paraId="05D136D2" w14:textId="77777777" w:rsidR="00734096" w:rsidRPr="00B87971" w:rsidRDefault="00734096" w:rsidP="00801D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Light" w:hAnsi="Helvetica Light" w:cs="Helvetica Light"/>
                <w:color w:val="000000"/>
                <w:sz w:val="22"/>
                <w:szCs w:val="22"/>
              </w:rPr>
            </w:pPr>
            <w:r w:rsidRPr="00B87971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LOREM IPSUM</w:t>
            </w:r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</w:p>
          <w:p w14:paraId="4630DA19" w14:textId="77777777" w:rsidR="00734096" w:rsidRPr="00B87971" w:rsidRDefault="00734096" w:rsidP="00801D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Light" w:hAnsi="Helvetica Light" w:cs="Helvetica Light"/>
                <w:color w:val="000000"/>
                <w:sz w:val="22"/>
                <w:szCs w:val="22"/>
              </w:rPr>
            </w:pP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Lorem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ipsum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dolor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sit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amet</w:t>
            </w:r>
            <w:proofErr w:type="spellEnd"/>
          </w:p>
          <w:p w14:paraId="38096083" w14:textId="3A48B713" w:rsidR="00734096" w:rsidRPr="00B87971" w:rsidRDefault="00734096" w:rsidP="00801D2F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consetetur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sadipscing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elitr</w:t>
            </w:r>
            <w:proofErr w:type="spellEnd"/>
            <w:r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br/>
            </w:r>
          </w:p>
        </w:tc>
      </w:tr>
      <w:tr w:rsidR="00801D2F" w:rsidRPr="005720D9" w14:paraId="780CF66C" w14:textId="77777777" w:rsidTr="00734096">
        <w:trPr>
          <w:trHeight w:val="1001"/>
        </w:trPr>
        <w:tc>
          <w:tcPr>
            <w:tcW w:w="3456" w:type="dxa"/>
            <w:vMerge w:val="restart"/>
          </w:tcPr>
          <w:p w14:paraId="459B95BA" w14:textId="77777777" w:rsidR="00801D2F" w:rsidRPr="00B87971" w:rsidRDefault="00801D2F" w:rsidP="00B87971">
            <w:pPr>
              <w:rPr>
                <w:rFonts w:ascii="Helvetica" w:hAnsi="Helvetica"/>
                <w:sz w:val="22"/>
                <w:szCs w:val="22"/>
              </w:rPr>
            </w:pPr>
          </w:p>
          <w:p w14:paraId="3751EFEC" w14:textId="77777777" w:rsidR="00C44148" w:rsidRPr="00B87971" w:rsidRDefault="00C44148" w:rsidP="00C44148">
            <w:pPr>
              <w:jc w:val="right"/>
              <w:rPr>
                <w:rFonts w:ascii="Helvetica" w:hAnsi="Helvetica"/>
                <w:sz w:val="22"/>
                <w:szCs w:val="22"/>
              </w:rPr>
            </w:pPr>
            <w:r w:rsidRPr="00B87971">
              <w:rPr>
                <w:rFonts w:ascii="Helvetica" w:hAnsi="Helvetica"/>
                <w:sz w:val="22"/>
                <w:szCs w:val="22"/>
              </w:rPr>
              <w:t>Geboren: 1.1.1980 / Köln</w:t>
            </w:r>
          </w:p>
          <w:p w14:paraId="3FF83166" w14:textId="5D6E034E" w:rsidR="00801D2F" w:rsidRPr="00B87971" w:rsidRDefault="00C44148" w:rsidP="00C44148">
            <w:pPr>
              <w:jc w:val="right"/>
              <w:rPr>
                <w:rFonts w:ascii="Helvetica" w:hAnsi="Helvetica"/>
                <w:sz w:val="22"/>
                <w:szCs w:val="22"/>
              </w:rPr>
            </w:pPr>
            <w:r w:rsidRPr="00B87971">
              <w:rPr>
                <w:rFonts w:ascii="Helvetica" w:hAnsi="Helvetica"/>
                <w:sz w:val="22"/>
                <w:szCs w:val="22"/>
              </w:rPr>
              <w:t>Familienstand: ledig</w:t>
            </w:r>
          </w:p>
          <w:p w14:paraId="1AE44BCB" w14:textId="77777777" w:rsidR="00801D2F" w:rsidRPr="00B87971" w:rsidRDefault="00801D2F" w:rsidP="00B87971">
            <w:pPr>
              <w:jc w:val="right"/>
              <w:rPr>
                <w:rFonts w:ascii="Helvetica" w:hAnsi="Helvetica"/>
                <w:sz w:val="22"/>
                <w:szCs w:val="22"/>
              </w:rPr>
            </w:pPr>
          </w:p>
          <w:p w14:paraId="433C7899" w14:textId="77777777" w:rsidR="00801D2F" w:rsidRPr="00B87971" w:rsidRDefault="00801D2F" w:rsidP="00B87971">
            <w:pPr>
              <w:jc w:val="right"/>
              <w:rPr>
                <w:rFonts w:ascii="Helvetica" w:hAnsi="Helvetica"/>
                <w:sz w:val="22"/>
                <w:szCs w:val="22"/>
              </w:rPr>
            </w:pPr>
            <w:r w:rsidRPr="00B87971">
              <w:rPr>
                <w:rFonts w:ascii="Helvetica" w:hAnsi="Helvetica"/>
                <w:sz w:val="22"/>
                <w:szCs w:val="22"/>
              </w:rPr>
              <w:t>Fantasiestr. 11</w:t>
            </w:r>
          </w:p>
          <w:p w14:paraId="01EB54DC" w14:textId="77777777" w:rsidR="00801D2F" w:rsidRPr="00B87971" w:rsidRDefault="00801D2F" w:rsidP="00B87971">
            <w:pPr>
              <w:jc w:val="right"/>
              <w:rPr>
                <w:rFonts w:ascii="Helvetica" w:hAnsi="Helvetica"/>
                <w:sz w:val="22"/>
                <w:szCs w:val="22"/>
              </w:rPr>
            </w:pPr>
            <w:r w:rsidRPr="00B87971">
              <w:rPr>
                <w:rFonts w:ascii="Helvetica" w:hAnsi="Helvetica"/>
                <w:sz w:val="22"/>
                <w:szCs w:val="22"/>
              </w:rPr>
              <w:t>12345 Beispielstadt</w:t>
            </w:r>
          </w:p>
          <w:p w14:paraId="3C233624" w14:textId="77777777" w:rsidR="00801D2F" w:rsidRPr="00B87971" w:rsidRDefault="00801D2F" w:rsidP="00B87971">
            <w:pPr>
              <w:jc w:val="right"/>
              <w:rPr>
                <w:rFonts w:ascii="Helvetica" w:hAnsi="Helvetica"/>
                <w:sz w:val="22"/>
                <w:szCs w:val="22"/>
              </w:rPr>
            </w:pPr>
          </w:p>
          <w:p w14:paraId="2DE0E217" w14:textId="4B0EBE5A" w:rsidR="00801D2F" w:rsidRPr="00B87971" w:rsidRDefault="00801D2F" w:rsidP="00B87971">
            <w:pPr>
              <w:jc w:val="right"/>
              <w:rPr>
                <w:rFonts w:ascii="Helvetica" w:hAnsi="Helvetica"/>
                <w:b/>
                <w:sz w:val="22"/>
                <w:szCs w:val="22"/>
              </w:rPr>
            </w:pPr>
            <w:r w:rsidRPr="00B87971">
              <w:rPr>
                <w:rFonts w:ascii="Helvetica" w:hAnsi="Helvetica"/>
                <w:b/>
                <w:sz w:val="22"/>
                <w:szCs w:val="22"/>
              </w:rPr>
              <w:t xml:space="preserve">0123 </w:t>
            </w:r>
            <w:r w:rsidR="00B87971">
              <w:rPr>
                <w:rFonts w:ascii="Helvetica" w:hAnsi="Helvetica"/>
                <w:b/>
                <w:sz w:val="22"/>
                <w:szCs w:val="22"/>
              </w:rPr>
              <w:t>/</w:t>
            </w:r>
            <w:r w:rsidRPr="00B87971">
              <w:rPr>
                <w:rFonts w:ascii="Helvetica" w:hAnsi="Helvetica"/>
                <w:b/>
                <w:sz w:val="22"/>
                <w:szCs w:val="22"/>
              </w:rPr>
              <w:t xml:space="preserve"> 45 67 89 0</w:t>
            </w:r>
          </w:p>
          <w:p w14:paraId="274E6320" w14:textId="0C472924" w:rsidR="00801D2F" w:rsidRPr="00B87971" w:rsidRDefault="00720EE1" w:rsidP="00B87971">
            <w:pPr>
              <w:jc w:val="right"/>
              <w:rPr>
                <w:rFonts w:ascii="Helvetica" w:hAnsi="Helvetica"/>
                <w:b/>
                <w:color w:val="000000" w:themeColor="text1"/>
                <w:sz w:val="22"/>
                <w:szCs w:val="22"/>
              </w:rPr>
            </w:pPr>
            <w:hyperlink r:id="rId11" w:history="1">
              <w:r w:rsidR="00801D2F" w:rsidRPr="00B87971">
                <w:rPr>
                  <w:rStyle w:val="Link"/>
                  <w:rFonts w:ascii="Helvetica" w:hAnsi="Helvetica"/>
                  <w:b/>
                  <w:color w:val="000000" w:themeColor="text1"/>
                  <w:sz w:val="22"/>
                  <w:szCs w:val="22"/>
                  <w:u w:val="none"/>
                </w:rPr>
                <w:t>s.mustermann@mail.de</w:t>
              </w:r>
            </w:hyperlink>
          </w:p>
          <w:p w14:paraId="35924725" w14:textId="3BC14EA2" w:rsidR="00C44148" w:rsidRPr="00C44148" w:rsidRDefault="00801D2F" w:rsidP="00C44148">
            <w:pPr>
              <w:jc w:val="right"/>
              <w:rPr>
                <w:rFonts w:ascii="Helvetica" w:hAnsi="Helvetica"/>
                <w:sz w:val="22"/>
                <w:szCs w:val="22"/>
              </w:rPr>
            </w:pPr>
            <w:r w:rsidRPr="00B87971">
              <w:rPr>
                <w:rFonts w:ascii="Helvetica" w:hAnsi="Helvetica"/>
                <w:sz w:val="22"/>
                <w:szCs w:val="22"/>
              </w:rPr>
              <w:t>Sabines-Blog.de</w:t>
            </w:r>
          </w:p>
          <w:p w14:paraId="47C02617" w14:textId="77777777" w:rsidR="00C44148" w:rsidRDefault="00C44148" w:rsidP="00B87971">
            <w:pPr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  <w:p w14:paraId="31821D6B" w14:textId="77777777" w:rsidR="00C44148" w:rsidRPr="00B87971" w:rsidRDefault="00C44148" w:rsidP="00B87971">
            <w:pPr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  <w:p w14:paraId="4D1A422E" w14:textId="77777777" w:rsidR="0080332F" w:rsidRDefault="0080332F" w:rsidP="00B87971">
            <w:pPr>
              <w:jc w:val="right"/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  <w:p w14:paraId="0369CB49" w14:textId="77777777" w:rsidR="0080332F" w:rsidRDefault="0080332F" w:rsidP="00B87971">
            <w:pPr>
              <w:jc w:val="right"/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  <w:p w14:paraId="0CA86A91" w14:textId="77777777" w:rsidR="0080332F" w:rsidRDefault="0080332F" w:rsidP="00B87971">
            <w:pPr>
              <w:jc w:val="right"/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  <w:p w14:paraId="340CF53F" w14:textId="77777777" w:rsidR="0080332F" w:rsidRDefault="0080332F" w:rsidP="00B87971">
            <w:pPr>
              <w:jc w:val="right"/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</w:p>
          <w:p w14:paraId="63989221" w14:textId="77777777" w:rsidR="00801D2F" w:rsidRPr="00B87971" w:rsidRDefault="00801D2F" w:rsidP="00B87971">
            <w:pPr>
              <w:jc w:val="right"/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</w:pPr>
            <w:bookmarkStart w:id="0" w:name="_GoBack"/>
            <w:bookmarkEnd w:id="0"/>
            <w:r w:rsidRPr="00B87971">
              <w:rPr>
                <w:rFonts w:ascii="Helvetica" w:hAnsi="Helvetica"/>
                <w:color w:val="31849B" w:themeColor="accent5" w:themeShade="BF"/>
                <w:sz w:val="22"/>
                <w:szCs w:val="22"/>
              </w:rPr>
              <w:t>SPRACHEN</w:t>
            </w:r>
          </w:p>
          <w:p w14:paraId="6F2ADCCB" w14:textId="77777777" w:rsidR="00801D2F" w:rsidRDefault="00801D2F" w:rsidP="00B87971">
            <w:pPr>
              <w:jc w:val="right"/>
              <w:rPr>
                <w:rFonts w:ascii="Helvetica" w:hAnsi="Helvetica"/>
                <w:sz w:val="22"/>
                <w:szCs w:val="22"/>
              </w:rPr>
            </w:pPr>
          </w:p>
          <w:p w14:paraId="5A654BA9" w14:textId="77777777" w:rsidR="00801D2F" w:rsidRDefault="00801D2F" w:rsidP="00B87971">
            <w:pPr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Englisch:          </w:t>
            </w:r>
            <w:r w:rsidRPr="00B54E66">
              <w:rPr>
                <w:rFonts w:ascii="Wingdings" w:hAnsi="Wingdings"/>
                <w:color w:val="31849B" w:themeColor="accent5" w:themeShade="BF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31849B" w:themeColor="accent5" w:themeShade="BF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31849B" w:themeColor="accent5" w:themeShade="BF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31849B" w:themeColor="accent5" w:themeShade="BF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31849B" w:themeColor="accent5" w:themeShade="BF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31849B" w:themeColor="accent5" w:themeShade="BF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31849B" w:themeColor="accent5" w:themeShade="BF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31849B" w:themeColor="accent5" w:themeShade="BF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31849B" w:themeColor="accent5" w:themeShade="BF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31849B" w:themeColor="accent5" w:themeShade="BF"/>
                <w:sz w:val="22"/>
                <w:szCs w:val="22"/>
              </w:rPr>
              <w:t></w:t>
            </w:r>
          </w:p>
          <w:p w14:paraId="7B146C3B" w14:textId="77777777" w:rsidR="00801D2F" w:rsidRDefault="00801D2F" w:rsidP="00B87971">
            <w:pPr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Spanisch:         </w:t>
            </w:r>
            <w:r w:rsidRPr="00B54E66">
              <w:rPr>
                <w:rFonts w:ascii="Wingdings" w:hAnsi="Wingdings"/>
                <w:color w:val="31849B" w:themeColor="accent5" w:themeShade="BF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31849B" w:themeColor="accent5" w:themeShade="BF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31849B" w:themeColor="accent5" w:themeShade="BF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31849B" w:themeColor="accent5" w:themeShade="BF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31849B" w:themeColor="accent5" w:themeShade="BF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F2F2F2" w:themeColor="background1" w:themeShade="F2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F2F2F2" w:themeColor="background1" w:themeShade="F2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F2F2F2" w:themeColor="background1" w:themeShade="F2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F2F2F2" w:themeColor="background1" w:themeShade="F2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F2F2F2" w:themeColor="background1" w:themeShade="F2"/>
                <w:sz w:val="22"/>
                <w:szCs w:val="22"/>
              </w:rPr>
              <w:t></w:t>
            </w:r>
          </w:p>
          <w:p w14:paraId="59890B78" w14:textId="77777777" w:rsidR="00801D2F" w:rsidRDefault="00801D2F" w:rsidP="00B87971">
            <w:pPr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Chinesisch:      </w:t>
            </w:r>
            <w:r w:rsidRPr="00B54E66">
              <w:rPr>
                <w:rFonts w:ascii="Wingdings" w:hAnsi="Wingdings"/>
                <w:color w:val="31849B" w:themeColor="accent5" w:themeShade="BF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31849B" w:themeColor="accent5" w:themeShade="BF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31849B" w:themeColor="accent5" w:themeShade="BF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31849B" w:themeColor="accent5" w:themeShade="BF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31849B" w:themeColor="accent5" w:themeShade="BF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31849B" w:themeColor="accent5" w:themeShade="BF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31849B" w:themeColor="accent5" w:themeShade="BF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F2F2F2" w:themeColor="background1" w:themeShade="F2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F2F2F2" w:themeColor="background1" w:themeShade="F2"/>
                <w:sz w:val="22"/>
                <w:szCs w:val="22"/>
              </w:rPr>
              <w:t></w:t>
            </w:r>
            <w:r w:rsidRPr="00B54E66">
              <w:rPr>
                <w:rFonts w:ascii="Wingdings" w:hAnsi="Wingdings"/>
                <w:color w:val="F2F2F2" w:themeColor="background1" w:themeShade="F2"/>
                <w:sz w:val="22"/>
                <w:szCs w:val="22"/>
              </w:rPr>
              <w:t></w:t>
            </w:r>
          </w:p>
          <w:p w14:paraId="0E5A7AEC" w14:textId="77777777" w:rsidR="00806907" w:rsidRDefault="00806907" w:rsidP="00720EE1">
            <w:pPr>
              <w:rPr>
                <w:rFonts w:ascii="Helvetica" w:hAnsi="Helvetica"/>
                <w:sz w:val="22"/>
                <w:szCs w:val="22"/>
              </w:rPr>
            </w:pPr>
          </w:p>
          <w:p w14:paraId="402A5952" w14:textId="77777777" w:rsidR="00806907" w:rsidRDefault="00806907" w:rsidP="00B87971">
            <w:pPr>
              <w:jc w:val="right"/>
              <w:rPr>
                <w:rFonts w:ascii="Helvetica" w:hAnsi="Helvetica"/>
                <w:sz w:val="22"/>
                <w:szCs w:val="22"/>
              </w:rPr>
            </w:pPr>
          </w:p>
          <w:p w14:paraId="513D2C4C" w14:textId="77777777" w:rsidR="00801D2F" w:rsidRDefault="00801D2F" w:rsidP="00B87971">
            <w:pPr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ORT, DATUM</w:t>
            </w:r>
          </w:p>
          <w:p w14:paraId="7989D421" w14:textId="54ED8662" w:rsidR="00801D2F" w:rsidRPr="00B87971" w:rsidRDefault="00801D2F" w:rsidP="00B87971">
            <w:pPr>
              <w:jc w:val="right"/>
              <w:rPr>
                <w:rFonts w:ascii="Handwriting - Dakota" w:hAnsi="Handwriting - Dakota"/>
                <w:color w:val="31849B" w:themeColor="accent5" w:themeShade="BF"/>
                <w:sz w:val="32"/>
                <w:szCs w:val="32"/>
              </w:rPr>
            </w:pPr>
            <w:r w:rsidRPr="00B87971">
              <w:rPr>
                <w:rFonts w:ascii="Handwriting - Dakota" w:hAnsi="Handwriting - Dakota"/>
                <w:color w:val="31849B" w:themeColor="accent5" w:themeShade="BF"/>
                <w:sz w:val="32"/>
                <w:szCs w:val="32"/>
              </w:rPr>
              <w:t>Sabine Mustermann</w:t>
            </w:r>
          </w:p>
        </w:tc>
        <w:tc>
          <w:tcPr>
            <w:tcW w:w="1081" w:type="dxa"/>
            <w:gridSpan w:val="2"/>
          </w:tcPr>
          <w:p w14:paraId="5F1D33F4" w14:textId="29930D8F" w:rsidR="00071DDC" w:rsidRPr="00442B7C" w:rsidRDefault="00C44148" w:rsidP="00734096">
            <w:pPr>
              <w:jc w:val="center"/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>
              <w:rPr>
                <w:rFonts w:ascii="Helvetica" w:hAnsi="Helvetica"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1A83157D" wp14:editId="310D0A82">
                  <wp:extent cx="432387" cy="432387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schirmfoto 2016-06-26 um 12.49.06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387" cy="432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0D5DEF87" w14:textId="77777777" w:rsidR="00734096" w:rsidRPr="00734096" w:rsidRDefault="00734096" w:rsidP="005F3D90">
            <w:pPr>
              <w:rPr>
                <w:rFonts w:ascii="Helvetica" w:hAnsi="Helvetica"/>
                <w:color w:val="31849B" w:themeColor="accent5" w:themeShade="BF"/>
                <w:sz w:val="12"/>
                <w:szCs w:val="12"/>
              </w:rPr>
            </w:pPr>
          </w:p>
          <w:p w14:paraId="301549ED" w14:textId="77777777" w:rsidR="00801D2F" w:rsidRDefault="00801D2F" w:rsidP="005F3D90">
            <w:pPr>
              <w:rPr>
                <w:rFonts w:ascii="Helvetica" w:hAnsi="Helvetica"/>
                <w:color w:val="31849B" w:themeColor="accent5" w:themeShade="BF"/>
                <w:sz w:val="30"/>
                <w:szCs w:val="30"/>
              </w:rPr>
            </w:pPr>
            <w:r w:rsidRPr="00B87971">
              <w:rPr>
                <w:rFonts w:ascii="Helvetica" w:hAnsi="Helvetica"/>
                <w:color w:val="31849B" w:themeColor="accent5" w:themeShade="BF"/>
                <w:sz w:val="30"/>
                <w:szCs w:val="30"/>
              </w:rPr>
              <w:t>BESONDERE KENNTNISSE</w:t>
            </w:r>
          </w:p>
          <w:p w14:paraId="0B59332D" w14:textId="46D493FB" w:rsidR="00B87971" w:rsidRPr="00B87971" w:rsidRDefault="00B87971" w:rsidP="005F3D90">
            <w:pPr>
              <w:rPr>
                <w:rFonts w:ascii="Helvetica" w:hAnsi="Helvetica"/>
                <w:color w:val="000000" w:themeColor="text1"/>
                <w:sz w:val="30"/>
                <w:szCs w:val="30"/>
              </w:rPr>
            </w:pPr>
          </w:p>
        </w:tc>
      </w:tr>
      <w:tr w:rsidR="00734096" w:rsidRPr="005720D9" w14:paraId="643B8444" w14:textId="77777777" w:rsidTr="00734096">
        <w:trPr>
          <w:trHeight w:val="995"/>
        </w:trPr>
        <w:tc>
          <w:tcPr>
            <w:tcW w:w="3456" w:type="dxa"/>
            <w:vMerge/>
          </w:tcPr>
          <w:p w14:paraId="30AC7FFC" w14:textId="77777777" w:rsidR="00734096" w:rsidRDefault="00734096" w:rsidP="00B54E66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397198A5" w14:textId="77777777" w:rsidR="00734096" w:rsidRPr="00442B7C" w:rsidRDefault="00734096" w:rsidP="005F3D90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14:paraId="64B6B239" w14:textId="1A7945A5" w:rsidR="00734096" w:rsidRPr="00442B7C" w:rsidRDefault="00734096" w:rsidP="005F3D90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3030B08" w14:textId="69E8E0F9" w:rsidR="00734096" w:rsidRPr="00B87971" w:rsidRDefault="00734096" w:rsidP="005F3D90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CC9B3AE" w14:textId="77777777" w:rsidR="00734096" w:rsidRPr="00B87971" w:rsidRDefault="00734096" w:rsidP="00801D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Light" w:hAnsi="Helvetica Light" w:cs="Helvetica Light"/>
                <w:color w:val="000000"/>
                <w:sz w:val="22"/>
                <w:szCs w:val="22"/>
              </w:rPr>
            </w:pPr>
            <w:r w:rsidRPr="00B87971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LOREM IPSUM</w:t>
            </w:r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</w:p>
          <w:p w14:paraId="70FEFACA" w14:textId="77777777" w:rsidR="00734096" w:rsidRPr="00B87971" w:rsidRDefault="00734096" w:rsidP="00801D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Light" w:hAnsi="Helvetica Light" w:cs="Helvetica Light"/>
                <w:color w:val="000000"/>
                <w:sz w:val="22"/>
                <w:szCs w:val="22"/>
              </w:rPr>
            </w:pP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Lorem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ipsum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dolor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sit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amet</w:t>
            </w:r>
            <w:proofErr w:type="spellEnd"/>
          </w:p>
          <w:p w14:paraId="4FE02014" w14:textId="00E81CC2" w:rsidR="00734096" w:rsidRPr="00B87971" w:rsidRDefault="00734096" w:rsidP="00801D2F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consetetur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sadipscing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elitr</w:t>
            </w:r>
            <w:proofErr w:type="spellEnd"/>
          </w:p>
        </w:tc>
      </w:tr>
      <w:tr w:rsidR="00734096" w:rsidRPr="005720D9" w14:paraId="771964B8" w14:textId="77777777" w:rsidTr="00734096">
        <w:trPr>
          <w:trHeight w:val="995"/>
        </w:trPr>
        <w:tc>
          <w:tcPr>
            <w:tcW w:w="3456" w:type="dxa"/>
            <w:vMerge/>
          </w:tcPr>
          <w:p w14:paraId="5A4E1F36" w14:textId="77777777" w:rsidR="00734096" w:rsidRDefault="00734096" w:rsidP="00B54E66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4E3320AC" w14:textId="77777777" w:rsidR="00734096" w:rsidRPr="00442B7C" w:rsidRDefault="00734096" w:rsidP="005F3D90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14:paraId="021033C9" w14:textId="087A12E2" w:rsidR="00734096" w:rsidRPr="00442B7C" w:rsidRDefault="00734096" w:rsidP="005F3D90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66613C2" w14:textId="260BAA71" w:rsidR="00734096" w:rsidRPr="00B87971" w:rsidRDefault="00734096" w:rsidP="005F3D90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</w:p>
        </w:tc>
        <w:tc>
          <w:tcPr>
            <w:tcW w:w="4394" w:type="dxa"/>
          </w:tcPr>
          <w:p w14:paraId="63A3FE3D" w14:textId="77777777" w:rsidR="00734096" w:rsidRPr="00B87971" w:rsidRDefault="00734096" w:rsidP="00801D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Light" w:hAnsi="Helvetica Light" w:cs="Helvetica Light"/>
                <w:color w:val="000000"/>
                <w:sz w:val="22"/>
                <w:szCs w:val="22"/>
              </w:rPr>
            </w:pPr>
            <w:r w:rsidRPr="00B87971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LOREM IPSUM</w:t>
            </w:r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</w:p>
          <w:p w14:paraId="255D5A1B" w14:textId="77777777" w:rsidR="00734096" w:rsidRPr="00B87971" w:rsidRDefault="00734096" w:rsidP="00801D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Light" w:hAnsi="Helvetica Light" w:cs="Helvetica Light"/>
                <w:color w:val="000000"/>
                <w:sz w:val="22"/>
                <w:szCs w:val="22"/>
              </w:rPr>
            </w:pP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Lorem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ipsum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dolor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sit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amet</w:t>
            </w:r>
            <w:proofErr w:type="spellEnd"/>
          </w:p>
          <w:p w14:paraId="429F5F57" w14:textId="09568AFD" w:rsidR="00734096" w:rsidRPr="00B87971" w:rsidRDefault="00734096" w:rsidP="00801D2F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consetetur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sadipscing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elitr</w:t>
            </w:r>
            <w:proofErr w:type="spellEnd"/>
          </w:p>
        </w:tc>
      </w:tr>
      <w:tr w:rsidR="00734096" w:rsidRPr="005720D9" w14:paraId="04267851" w14:textId="77777777" w:rsidTr="00734096">
        <w:trPr>
          <w:trHeight w:val="995"/>
        </w:trPr>
        <w:tc>
          <w:tcPr>
            <w:tcW w:w="3456" w:type="dxa"/>
            <w:vMerge/>
          </w:tcPr>
          <w:p w14:paraId="2439EF11" w14:textId="77777777" w:rsidR="00734096" w:rsidRDefault="00734096" w:rsidP="00B54E66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338ECDCD" w14:textId="77777777" w:rsidR="00734096" w:rsidRPr="00442B7C" w:rsidRDefault="00734096" w:rsidP="005F3D90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14:paraId="5D951B57" w14:textId="29977C78" w:rsidR="00734096" w:rsidRPr="00442B7C" w:rsidRDefault="00734096" w:rsidP="005F3D90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5B0B060" w14:textId="28967FCD" w:rsidR="00734096" w:rsidRPr="00B87971" w:rsidRDefault="00734096" w:rsidP="005F3D90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</w:p>
        </w:tc>
        <w:tc>
          <w:tcPr>
            <w:tcW w:w="4394" w:type="dxa"/>
          </w:tcPr>
          <w:p w14:paraId="581EC2D5" w14:textId="77777777" w:rsidR="00734096" w:rsidRPr="00B87971" w:rsidRDefault="00734096" w:rsidP="00801D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Light" w:hAnsi="Helvetica Light" w:cs="Helvetica Light"/>
                <w:color w:val="000000"/>
                <w:sz w:val="22"/>
                <w:szCs w:val="22"/>
              </w:rPr>
            </w:pPr>
            <w:r w:rsidRPr="00B87971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LOREM IPSUM</w:t>
            </w:r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</w:p>
          <w:p w14:paraId="2F2544B0" w14:textId="77777777" w:rsidR="00734096" w:rsidRPr="00B87971" w:rsidRDefault="00734096" w:rsidP="00801D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Light" w:hAnsi="Helvetica Light" w:cs="Helvetica Light"/>
                <w:color w:val="000000"/>
                <w:sz w:val="22"/>
                <w:szCs w:val="22"/>
              </w:rPr>
            </w:pP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Lorem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ipsum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dolor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sit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amet</w:t>
            </w:r>
            <w:proofErr w:type="spellEnd"/>
          </w:p>
          <w:p w14:paraId="3C46D357" w14:textId="43C8EF93" w:rsidR="00734096" w:rsidRPr="00B87971" w:rsidRDefault="00734096" w:rsidP="00801D2F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consetetur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sadipscing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elitr</w:t>
            </w:r>
            <w:proofErr w:type="spellEnd"/>
          </w:p>
        </w:tc>
      </w:tr>
      <w:tr w:rsidR="00801D2F" w:rsidRPr="005720D9" w14:paraId="78B39C78" w14:textId="77777777" w:rsidTr="00734096">
        <w:trPr>
          <w:trHeight w:val="594"/>
        </w:trPr>
        <w:tc>
          <w:tcPr>
            <w:tcW w:w="3456" w:type="dxa"/>
            <w:vMerge/>
          </w:tcPr>
          <w:p w14:paraId="52E26862" w14:textId="77777777" w:rsidR="00801D2F" w:rsidRDefault="00801D2F" w:rsidP="00B54E66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081" w:type="dxa"/>
            <w:gridSpan w:val="2"/>
          </w:tcPr>
          <w:p w14:paraId="52CB50D7" w14:textId="097BFB79" w:rsidR="00801D2F" w:rsidRPr="00442B7C" w:rsidRDefault="00734096" w:rsidP="00734096">
            <w:pPr>
              <w:jc w:val="center"/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>
              <w:rPr>
                <w:rFonts w:ascii="Helvetica" w:hAnsi="Helvetica"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746B003C" wp14:editId="47F4EF3D">
                  <wp:extent cx="432387" cy="432387"/>
                  <wp:effectExtent l="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schirmfoto 2016-06-26 um 12.49.30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387" cy="432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2"/>
          </w:tcPr>
          <w:p w14:paraId="1A8AD14D" w14:textId="77777777" w:rsidR="00734096" w:rsidRPr="00734096" w:rsidRDefault="00734096" w:rsidP="005F3D90">
            <w:pPr>
              <w:rPr>
                <w:rFonts w:ascii="Helvetica" w:hAnsi="Helvetica"/>
                <w:color w:val="31849B" w:themeColor="accent5" w:themeShade="BF"/>
                <w:sz w:val="12"/>
                <w:szCs w:val="12"/>
              </w:rPr>
            </w:pPr>
          </w:p>
          <w:p w14:paraId="3BC1DCA5" w14:textId="77777777" w:rsidR="00801D2F" w:rsidRDefault="00801D2F" w:rsidP="005F3D90">
            <w:pPr>
              <w:rPr>
                <w:rFonts w:ascii="Helvetica" w:hAnsi="Helvetica"/>
                <w:color w:val="31849B" w:themeColor="accent5" w:themeShade="BF"/>
                <w:sz w:val="30"/>
                <w:szCs w:val="30"/>
              </w:rPr>
            </w:pPr>
            <w:r w:rsidRPr="00B87971">
              <w:rPr>
                <w:rFonts w:ascii="Helvetica" w:hAnsi="Helvetica"/>
                <w:color w:val="31849B" w:themeColor="accent5" w:themeShade="BF"/>
                <w:sz w:val="30"/>
                <w:szCs w:val="30"/>
              </w:rPr>
              <w:t>INTERESSEN &amp; HOBBYS</w:t>
            </w:r>
          </w:p>
          <w:p w14:paraId="5CE92EC1" w14:textId="500F3071" w:rsidR="00B87971" w:rsidRPr="00B87971" w:rsidRDefault="00B87971" w:rsidP="005F3D90">
            <w:pPr>
              <w:rPr>
                <w:rFonts w:ascii="Helvetica" w:hAnsi="Helvetica"/>
                <w:color w:val="000000" w:themeColor="text1"/>
                <w:sz w:val="30"/>
                <w:szCs w:val="30"/>
              </w:rPr>
            </w:pPr>
          </w:p>
        </w:tc>
      </w:tr>
      <w:tr w:rsidR="00734096" w:rsidRPr="005720D9" w14:paraId="76E8CB0B" w14:textId="77777777" w:rsidTr="00734096">
        <w:trPr>
          <w:trHeight w:val="995"/>
        </w:trPr>
        <w:tc>
          <w:tcPr>
            <w:tcW w:w="3456" w:type="dxa"/>
            <w:vMerge/>
          </w:tcPr>
          <w:p w14:paraId="1D869930" w14:textId="77777777" w:rsidR="00734096" w:rsidRDefault="00734096" w:rsidP="00B54E66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18018527" w14:textId="77777777" w:rsidR="00734096" w:rsidRPr="00442B7C" w:rsidRDefault="00734096" w:rsidP="005F3D90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14:paraId="4FAF8800" w14:textId="119EE69B" w:rsidR="00734096" w:rsidRPr="00442B7C" w:rsidRDefault="00734096" w:rsidP="005F3D90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116D98E" w14:textId="30B1B1A4" w:rsidR="00734096" w:rsidRPr="00B87971" w:rsidRDefault="00734096" w:rsidP="005F3D90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</w:p>
        </w:tc>
        <w:tc>
          <w:tcPr>
            <w:tcW w:w="4394" w:type="dxa"/>
          </w:tcPr>
          <w:p w14:paraId="0E9BB9DD" w14:textId="77777777" w:rsidR="00734096" w:rsidRPr="00B87971" w:rsidRDefault="00734096" w:rsidP="00801D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Light" w:hAnsi="Helvetica Light" w:cs="Helvetica Light"/>
                <w:color w:val="000000"/>
                <w:sz w:val="22"/>
                <w:szCs w:val="22"/>
              </w:rPr>
            </w:pPr>
            <w:r w:rsidRPr="00B87971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LOREM IPSUM</w:t>
            </w:r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</w:p>
          <w:p w14:paraId="07361680" w14:textId="77777777" w:rsidR="00734096" w:rsidRPr="00B87971" w:rsidRDefault="00734096" w:rsidP="00801D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Light" w:hAnsi="Helvetica Light" w:cs="Helvetica Light"/>
                <w:color w:val="000000"/>
                <w:sz w:val="22"/>
                <w:szCs w:val="22"/>
              </w:rPr>
            </w:pP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Lorem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ipsum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dolor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sit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amet</w:t>
            </w:r>
            <w:proofErr w:type="spellEnd"/>
          </w:p>
          <w:p w14:paraId="1C013F5E" w14:textId="4109DD5A" w:rsidR="00734096" w:rsidRPr="00B87971" w:rsidRDefault="00734096" w:rsidP="00801D2F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consetetur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sadipscing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elitr</w:t>
            </w:r>
            <w:proofErr w:type="spellEnd"/>
          </w:p>
        </w:tc>
      </w:tr>
      <w:tr w:rsidR="00734096" w:rsidRPr="005720D9" w14:paraId="38D32D23" w14:textId="77777777" w:rsidTr="00734096">
        <w:trPr>
          <w:trHeight w:val="995"/>
        </w:trPr>
        <w:tc>
          <w:tcPr>
            <w:tcW w:w="3456" w:type="dxa"/>
            <w:vMerge/>
          </w:tcPr>
          <w:p w14:paraId="5BC2534A" w14:textId="77777777" w:rsidR="00734096" w:rsidRDefault="00734096" w:rsidP="00B54E66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2383C811" w14:textId="77777777" w:rsidR="00734096" w:rsidRPr="00442B7C" w:rsidRDefault="00734096" w:rsidP="005F3D90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14:paraId="4902261C" w14:textId="2D229A3C" w:rsidR="00734096" w:rsidRPr="00442B7C" w:rsidRDefault="00734096" w:rsidP="005F3D90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6C8885" w14:textId="2BF8B613" w:rsidR="00734096" w:rsidRPr="00B87971" w:rsidRDefault="00734096" w:rsidP="005F3D90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</w:p>
        </w:tc>
        <w:tc>
          <w:tcPr>
            <w:tcW w:w="4394" w:type="dxa"/>
          </w:tcPr>
          <w:p w14:paraId="327DB005" w14:textId="77777777" w:rsidR="00734096" w:rsidRPr="00B87971" w:rsidRDefault="00734096" w:rsidP="00801D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Light" w:hAnsi="Helvetica Light" w:cs="Helvetica Light"/>
                <w:color w:val="000000"/>
                <w:sz w:val="22"/>
                <w:szCs w:val="22"/>
              </w:rPr>
            </w:pPr>
            <w:r w:rsidRPr="00B87971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LOREM IPSUM</w:t>
            </w:r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</w:p>
          <w:p w14:paraId="1AD67FFE" w14:textId="77777777" w:rsidR="00734096" w:rsidRPr="00B87971" w:rsidRDefault="00734096" w:rsidP="00801D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 Light" w:hAnsi="Helvetica Light" w:cs="Helvetica Light"/>
                <w:color w:val="000000"/>
                <w:sz w:val="22"/>
                <w:szCs w:val="22"/>
              </w:rPr>
            </w:pP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Lorem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ipsum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dolor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sit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amet</w:t>
            </w:r>
            <w:proofErr w:type="spellEnd"/>
          </w:p>
          <w:p w14:paraId="727CCD0C" w14:textId="31F8F463" w:rsidR="00734096" w:rsidRPr="00B87971" w:rsidRDefault="00734096" w:rsidP="00801D2F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consetetur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sadipscing</w:t>
            </w:r>
            <w:proofErr w:type="spellEnd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87971">
              <w:rPr>
                <w:rFonts w:ascii="Helvetica Light" w:hAnsi="Helvetica Light" w:cs="Helvetica Light"/>
                <w:color w:val="000000"/>
                <w:sz w:val="22"/>
                <w:szCs w:val="22"/>
              </w:rPr>
              <w:t>elitr</w:t>
            </w:r>
            <w:proofErr w:type="spellEnd"/>
          </w:p>
        </w:tc>
      </w:tr>
    </w:tbl>
    <w:p w14:paraId="24568C77" w14:textId="77777777" w:rsidR="0003089F" w:rsidRPr="005720D9" w:rsidRDefault="0003089F" w:rsidP="00442B7C">
      <w:pPr>
        <w:rPr>
          <w:rFonts w:ascii="Helvetica" w:hAnsi="Helvetica"/>
        </w:rPr>
      </w:pPr>
    </w:p>
    <w:sectPr w:rsidR="0003089F" w:rsidRPr="005720D9" w:rsidSect="00C44148">
      <w:headerReference w:type="default" r:id="rId14"/>
      <w:pgSz w:w="11900" w:h="16840"/>
      <w:pgMar w:top="1134" w:right="567" w:bottom="567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0D0FE7" w14:textId="77777777" w:rsidR="00C44148" w:rsidRDefault="00C44148" w:rsidP="0003089F">
      <w:r>
        <w:separator/>
      </w:r>
    </w:p>
  </w:endnote>
  <w:endnote w:type="continuationSeparator" w:id="0">
    <w:p w14:paraId="46BC4DC7" w14:textId="77777777" w:rsidR="00C44148" w:rsidRDefault="00C44148" w:rsidP="0003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Light">
    <w:panose1 w:val="020B0403020202020204"/>
    <w:charset w:val="00"/>
    <w:family w:val="auto"/>
    <w:pitch w:val="variable"/>
    <w:sig w:usb0="800000AF" w:usb1="4000204A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80000027" w:usb1="0000000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5A3FEF" w14:textId="77777777" w:rsidR="00C44148" w:rsidRDefault="00C44148" w:rsidP="0003089F">
      <w:r>
        <w:separator/>
      </w:r>
    </w:p>
  </w:footnote>
  <w:footnote w:type="continuationSeparator" w:id="0">
    <w:p w14:paraId="038B6EA7" w14:textId="77777777" w:rsidR="00C44148" w:rsidRDefault="00C44148" w:rsidP="0003089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D6250" w14:textId="46224144" w:rsidR="00C44148" w:rsidRPr="00720EE1" w:rsidRDefault="00C44148" w:rsidP="00720EE1">
    <w:pPr>
      <w:pStyle w:val="Kopfzeile"/>
      <w:rPr>
        <w:rFonts w:ascii="Helvetica" w:hAnsi="Helvetica"/>
        <w:color w:val="31849B" w:themeColor="accent5" w:themeShade="BF"/>
        <w:sz w:val="46"/>
        <w:szCs w:val="46"/>
      </w:rPr>
    </w:pPr>
    <w:r w:rsidRPr="00720EE1">
      <w:rPr>
        <w:rFonts w:ascii="Helvetica" w:hAnsi="Helvetica"/>
        <w:color w:val="31849B" w:themeColor="accent5" w:themeShade="BF"/>
        <w:sz w:val="46"/>
        <w:szCs w:val="46"/>
      </w:rPr>
      <w:t>LEBENSLAUF</w:t>
    </w:r>
  </w:p>
  <w:p w14:paraId="02D69253" w14:textId="77777777" w:rsidR="00720EE1" w:rsidRPr="004D49F6" w:rsidRDefault="00720EE1" w:rsidP="004D49F6">
    <w:pPr>
      <w:pStyle w:val="Kopfzeile"/>
      <w:ind w:left="-142"/>
      <w:rPr>
        <w:rFonts w:ascii="Helvetica" w:hAnsi="Helvetica"/>
        <w:color w:val="31849B" w:themeColor="accent5" w:themeShade="BF"/>
        <w:sz w:val="48"/>
        <w:szCs w:val="48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6250"/>
    <w:multiLevelType w:val="hybridMultilevel"/>
    <w:tmpl w:val="EABE1A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89F"/>
    <w:rsid w:val="0003089F"/>
    <w:rsid w:val="00071DDC"/>
    <w:rsid w:val="00214ED8"/>
    <w:rsid w:val="002B06E5"/>
    <w:rsid w:val="00442B7C"/>
    <w:rsid w:val="004D49F6"/>
    <w:rsid w:val="005720D9"/>
    <w:rsid w:val="005A0660"/>
    <w:rsid w:val="005F3D90"/>
    <w:rsid w:val="00720EE1"/>
    <w:rsid w:val="00734096"/>
    <w:rsid w:val="007730EA"/>
    <w:rsid w:val="00801D2F"/>
    <w:rsid w:val="0080332F"/>
    <w:rsid w:val="00806907"/>
    <w:rsid w:val="00B54E66"/>
    <w:rsid w:val="00B87971"/>
    <w:rsid w:val="00C44148"/>
    <w:rsid w:val="00E05306"/>
    <w:rsid w:val="00F8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847E2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3089F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03089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3089F"/>
  </w:style>
  <w:style w:type="paragraph" w:styleId="Fuzeile">
    <w:name w:val="footer"/>
    <w:basedOn w:val="Standard"/>
    <w:link w:val="FuzeileZeichen"/>
    <w:uiPriority w:val="99"/>
    <w:unhideWhenUsed/>
    <w:rsid w:val="0003089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3089F"/>
  </w:style>
  <w:style w:type="table" w:styleId="Tabellenraster">
    <w:name w:val="Table Grid"/>
    <w:basedOn w:val="NormaleTabelle"/>
    <w:uiPriority w:val="59"/>
    <w:rsid w:val="005720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5720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3089F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03089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3089F"/>
  </w:style>
  <w:style w:type="paragraph" w:styleId="Fuzeile">
    <w:name w:val="footer"/>
    <w:basedOn w:val="Standard"/>
    <w:link w:val="FuzeileZeichen"/>
    <w:uiPriority w:val="99"/>
    <w:unhideWhenUsed/>
    <w:rsid w:val="0003089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3089F"/>
  </w:style>
  <w:style w:type="table" w:styleId="Tabellenraster">
    <w:name w:val="Table Grid"/>
    <w:basedOn w:val="NormaleTabelle"/>
    <w:uiPriority w:val="59"/>
    <w:rsid w:val="005720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5720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s.mustermann@mail.de" TargetMode="External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1245</Characters>
  <Application>Microsoft Macintosh Word</Application>
  <DocSecurity>0</DocSecurity>
  <Lines>10</Lines>
  <Paragraphs>2</Paragraphs>
  <ScaleCrop>false</ScaleCrop>
  <Company>Karrierebibel.de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Jochen Mai</dc:creator>
  <cp:keywords/>
  <dc:description/>
  <cp:lastModifiedBy>Jochen Mai</cp:lastModifiedBy>
  <cp:revision>10</cp:revision>
  <dcterms:created xsi:type="dcterms:W3CDTF">2016-06-25T11:36:00Z</dcterms:created>
  <dcterms:modified xsi:type="dcterms:W3CDTF">2016-06-26T11:23:00Z</dcterms:modified>
</cp:coreProperties>
</file>